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spacing w:before="0" w:after="120"/>
        <w:rPr/>
      </w:pPr>
      <w:r>
        <w:rPr/>
        <w:t xml:space="preserve">Hello world. Hello, this is a sample document. I am sit here in the lab. John is played in the hostel. Harry has been go to the company since last month. There </w:t>
      </w:r>
      <w:r>
        <w:rPr/>
        <w:t>has</w:t>
      </w:r>
      <w:r>
        <w:rPr/>
        <w:t xml:space="preserve"> been tremendous progress in ocmputer science in the last feww decades. And credits goes to the rise of develpoment in electronics. The key players in this domain have been competing against each other. Apple is dominate the market with their mobile phones.</w:t>
      </w:r>
    </w:p>
    <w:sectPr>
      <w:type w:val="nextPage"/>
      <w:pgSz w:w="12240" w:h="15840"/>
      <w:pgMar w:left="1800" w:right="180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urier">
    <w:altName w:val="Courier New"/>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71"/>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c693f"/>
    <w:pPr>
      <w:widowControl/>
      <w:bidi w:val="0"/>
      <w:spacing w:lineRule="auto" w:line="276" w:before="0" w:after="200"/>
      <w:jc w:val="left"/>
    </w:pPr>
    <w:rPr>
      <w:rFonts w:ascii="Cambria" w:hAnsi="Cambria" w:eastAsia="" w:cs="" w:asciiTheme="minorHAnsi" w:cstheme="minorBidi" w:eastAsiaTheme="minorEastAsia" w:hAnsiTheme="minorHAnsi"/>
      <w:color w:val="00000A"/>
      <w:sz w:val="22"/>
      <w:szCs w:val="22"/>
      <w:lang w:val="en-US" w:eastAsia="en-US" w:bidi="ar-SA"/>
    </w:rPr>
  </w:style>
  <w:style w:type="paragraph" w:styleId="Heading1">
    <w:name w:val="Heading 1"/>
    <w:basedOn w:val="Normal"/>
    <w:next w:val="Normal"/>
    <w:link w:val="Heading1Char"/>
    <w:uiPriority w:val="9"/>
    <w:qFormat/>
    <w:rsid w:val="00fc693f"/>
    <w:pPr>
      <w:keepNext/>
      <w:keepLines/>
      <w:spacing w:before="480" w:after="0"/>
      <w:outlineLvl w:val="0"/>
    </w:pPr>
    <w:rPr>
      <w:rFonts w:ascii="Calibri" w:hAnsi="Calibri" w:eastAsia="" w:cs="" w:asciiTheme="majorHAnsi" w:cstheme="majorBidi" w:eastAsiaTheme="majorEastAsia" w:hAnsiTheme="majorHAns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Calibri" w:hAnsi="Calibri" w:eastAsia="" w:cs="" w:asciiTheme="majorHAnsi" w:cstheme="majorBid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Calibri" w:hAnsi="Calibri" w:eastAsia="" w:cs="" w:asciiTheme="majorHAnsi" w:cstheme="majorBidi" w:eastAsiaTheme="majorEastAsia" w:hAnsiTheme="majorHAns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Calibri" w:hAnsi="Calibri" w:eastAsia="" w:cs="" w:asciiTheme="majorHAnsi" w:cstheme="majorBid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Calibri" w:hAnsi="Calibri" w:eastAsia="" w:cs="" w:asciiTheme="majorHAnsi" w:cstheme="majorBid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Calibri" w:hAnsi="Calibri" w:eastAsia="" w:cs="" w:asciiTheme="majorHAnsi" w:cstheme="majorBid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Calibri" w:hAnsi="Calibri" w:eastAsia="" w:c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Calibri" w:hAnsi="Calibri" w:eastAsia="" w:cs="" w:asciiTheme="majorHAnsi" w:cstheme="majorBidi" w:eastAsiaTheme="majorEastAsia" w:hAnsiTheme="majorHAns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Calibri" w:hAnsi="Calibri"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fc693f"/>
    <w:rPr>
      <w:rFonts w:ascii="Calibri" w:hAnsi="Calibri"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fc693f"/>
    <w:rPr>
      <w:rFonts w:ascii="Calibri" w:hAnsi="Calibri"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fc693f"/>
    <w:rPr>
      <w:rFonts w:ascii="Calibri" w:hAnsi="Calibri" w:eastAsia="" w:cs="" w:asciiTheme="majorHAnsi" w:cstheme="majorBidi" w:eastAsiaTheme="majorEastAsia" w:hAnsiTheme="majorHAnsi"/>
      <w:b/>
      <w:bCs/>
      <w:color w:val="4F81BD" w:themeColor="accent1"/>
    </w:rPr>
  </w:style>
  <w:style w:type="character" w:styleId="TitleChar" w:customStyle="1">
    <w:name w:val="Title Char"/>
    <w:basedOn w:val="DefaultParagraphFont"/>
    <w:link w:val="Title"/>
    <w:uiPriority w:val="10"/>
    <w:qFormat/>
    <w:rsid w:val="00fc693f"/>
    <w:rPr>
      <w:rFonts w:ascii="Calibri" w:hAnsi="Calibri" w:eastAsia="" w:cs="" w:asciiTheme="majorHAnsi" w:cstheme="majorBidi" w:eastAsiaTheme="majorEastAsia" w:hAnsiTheme="majorHAnsi"/>
      <w:color w:val="17365D" w:themeColor="text2" w:themeShade="bf"/>
      <w:spacing w:val="5"/>
      <w:sz w:val="52"/>
      <w:szCs w:val="52"/>
    </w:rPr>
  </w:style>
  <w:style w:type="character" w:styleId="SubtitleChar" w:customStyle="1">
    <w:name w:val="Subtitle Char"/>
    <w:basedOn w:val="DefaultParagraphFont"/>
    <w:link w:val="Subtitle"/>
    <w:uiPriority w:val="11"/>
    <w:qFormat/>
    <w:rsid w:val="00fc693f"/>
    <w:rPr>
      <w:rFonts w:ascii="Calibri" w:hAnsi="Calibri" w:eastAsia="" w:cs="" w:asciiTheme="majorHAnsi" w:cstheme="majorBidi" w:eastAsiaTheme="majorEastAsia" w:hAnsiTheme="majorHAnsi"/>
      <w:i/>
      <w:iCs/>
      <w:color w:val="4F81BD" w:themeColor="accent1"/>
      <w:spacing w:val="15"/>
      <w:sz w:val="24"/>
      <w:szCs w:val="24"/>
    </w:rPr>
  </w:style>
  <w:style w:type="character" w:styleId="BodyTextChar" w:customStyle="1">
    <w:name w:val="Body Text Char"/>
    <w:basedOn w:val="DefaultParagraphFont"/>
    <w:link w:val="BodyText"/>
    <w:uiPriority w:val="99"/>
    <w:qFormat/>
    <w:rsid w:val="00aa1d8d"/>
    <w:rPr/>
  </w:style>
  <w:style w:type="character" w:styleId="BodyText2Char" w:customStyle="1">
    <w:name w:val="Body Text 2 Char"/>
    <w:basedOn w:val="DefaultParagraphFont"/>
    <w:link w:val="BodyText2"/>
    <w:uiPriority w:val="99"/>
    <w:qFormat/>
    <w:rsid w:val="00aa1d8d"/>
    <w:rPr/>
  </w:style>
  <w:style w:type="character" w:styleId="BodyText3Char" w:customStyle="1">
    <w:name w:val="Body Text 3 Char"/>
    <w:basedOn w:val="DefaultParagraphFont"/>
    <w:link w:val="BodyText3"/>
    <w:uiPriority w:val="99"/>
    <w:qFormat/>
    <w:rsid w:val="00aa1d8d"/>
    <w:rPr>
      <w:sz w:val="16"/>
      <w:szCs w:val="16"/>
    </w:rPr>
  </w:style>
  <w:style w:type="character" w:styleId="MacroTextChar" w:customStyle="1">
    <w:name w:val="Macro Text Char"/>
    <w:basedOn w:val="DefaultParagraphFont"/>
    <w:link w:val="MacroText"/>
    <w:uiPriority w:val="99"/>
    <w:qFormat/>
    <w:rsid w:val="0029639d"/>
    <w:rPr>
      <w:rFonts w:ascii="Courier" w:hAnsi="Courier"/>
      <w:sz w:val="20"/>
      <w:szCs w:val="20"/>
    </w:rPr>
  </w:style>
  <w:style w:type="character" w:styleId="QuoteChar" w:customStyle="1">
    <w:name w:val="Quote Char"/>
    <w:basedOn w:val="DefaultParagraphFont"/>
    <w:link w:val="Quote"/>
    <w:uiPriority w:val="29"/>
    <w:qFormat/>
    <w:rsid w:val="00fc693f"/>
    <w:rPr>
      <w:i/>
      <w:iCs/>
      <w:color w:val="000000" w:themeColor="text1"/>
    </w:rPr>
  </w:style>
  <w:style w:type="character" w:styleId="Heading4Char" w:customStyle="1">
    <w:name w:val="Heading 4 Char"/>
    <w:basedOn w:val="DefaultParagraphFont"/>
    <w:link w:val="Heading4"/>
    <w:uiPriority w:val="9"/>
    <w:semiHidden/>
    <w:qFormat/>
    <w:rsid w:val="00fc693f"/>
    <w:rPr>
      <w:rFonts w:ascii="Calibri" w:hAnsi="Calibri" w:eastAsia="" w:cs="" w:asciiTheme="majorHAnsi" w:cstheme="majorBidi" w:eastAsiaTheme="majorEastAsia" w:hAnsiTheme="majorHAnsi"/>
      <w:b/>
      <w:bCs/>
      <w:i/>
      <w:iCs/>
      <w:color w:val="4F81BD" w:themeColor="accent1"/>
    </w:rPr>
  </w:style>
  <w:style w:type="character" w:styleId="Heading5Char" w:customStyle="1">
    <w:name w:val="Heading 5 Char"/>
    <w:basedOn w:val="DefaultParagraphFont"/>
    <w:link w:val="Heading5"/>
    <w:uiPriority w:val="9"/>
    <w:semiHidden/>
    <w:qFormat/>
    <w:rsid w:val="00fc693f"/>
    <w:rPr>
      <w:rFonts w:ascii="Calibri" w:hAnsi="Calibri" w:eastAsia="" w:cs="" w:asciiTheme="majorHAnsi" w:cstheme="majorBidi" w:eastAsiaTheme="majorEastAsia" w:hAnsiTheme="majorHAnsi"/>
      <w:color w:val="243F60" w:themeColor="accent1" w:themeShade="7f"/>
    </w:rPr>
  </w:style>
  <w:style w:type="character" w:styleId="Heading6Char" w:customStyle="1">
    <w:name w:val="Heading 6 Char"/>
    <w:basedOn w:val="DefaultParagraphFont"/>
    <w:link w:val="Heading6"/>
    <w:uiPriority w:val="9"/>
    <w:semiHidden/>
    <w:qFormat/>
    <w:rsid w:val="00fc693f"/>
    <w:rPr>
      <w:rFonts w:ascii="Calibri" w:hAnsi="Calibri" w:eastAsia="" w:cs="" w:asciiTheme="majorHAnsi" w:cstheme="majorBidi" w:eastAsiaTheme="majorEastAsia" w:hAnsiTheme="majorHAnsi"/>
      <w:i/>
      <w:iCs/>
      <w:color w:val="243F60" w:themeColor="accent1" w:themeShade="7f"/>
    </w:rPr>
  </w:style>
  <w:style w:type="character" w:styleId="Heading7Char" w:customStyle="1">
    <w:name w:val="Heading 7 Char"/>
    <w:basedOn w:val="DefaultParagraphFont"/>
    <w:link w:val="Heading7"/>
    <w:uiPriority w:val="9"/>
    <w:semiHidden/>
    <w:qFormat/>
    <w:rsid w:val="00fc693f"/>
    <w:rPr>
      <w:rFonts w:ascii="Calibri" w:hAnsi="Calibri" w:eastAsia="" w:cs="" w:asciiTheme="majorHAnsi" w:cstheme="majorBidi" w:eastAsiaTheme="majorEastAsia" w:hAnsiTheme="majorHAnsi"/>
      <w:i/>
      <w:iCs/>
      <w:color w:val="404040" w:themeColor="text1" w:themeTint="bf"/>
    </w:rPr>
  </w:style>
  <w:style w:type="character" w:styleId="Heading8Char" w:customStyle="1">
    <w:name w:val="Heading 8 Char"/>
    <w:basedOn w:val="DefaultParagraphFont"/>
    <w:link w:val="Heading8"/>
    <w:uiPriority w:val="9"/>
    <w:semiHidden/>
    <w:qFormat/>
    <w:rsid w:val="00fc693f"/>
    <w:rPr>
      <w:rFonts w:ascii="Calibri" w:hAnsi="Calibri" w:eastAsia="" w:cs="" w:asciiTheme="majorHAnsi" w:cstheme="majorBidi" w:eastAsiaTheme="majorEastAsia" w:hAnsiTheme="majorHAnsi"/>
      <w:color w:val="4F81BD" w:themeColor="accent1"/>
      <w:sz w:val="20"/>
      <w:szCs w:val="20"/>
    </w:rPr>
  </w:style>
  <w:style w:type="character" w:styleId="Heading9Char" w:customStyle="1">
    <w:name w:val="Heading 9 Char"/>
    <w:basedOn w:val="DefaultParagraphFont"/>
    <w:link w:val="Heading9"/>
    <w:uiPriority w:val="9"/>
    <w:semiHidden/>
    <w:qFormat/>
    <w:rsid w:val="00fc693f"/>
    <w:rPr>
      <w:rFonts w:ascii="Calibri" w:hAnsi="Calibri" w:eastAsia="" w:cs="" w:asciiTheme="majorHAnsi" w:cstheme="majorBidi" w:eastAsiaTheme="majorEastAsia" w:hAnsiTheme="majorHAnsi"/>
      <w:i/>
      <w:iCs/>
      <w:color w:val="404040" w:themeColor="text1" w:themeTint="bf"/>
      <w:sz w:val="20"/>
      <w:szCs w:val="20"/>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character" w:styleId="IntenseQuoteChar" w:customStyle="1">
    <w:name w:val="Intense Quote Char"/>
    <w:basedOn w:val="DefaultParagraphFont"/>
    <w:link w:val="IntenseQuote"/>
    <w:uiPriority w:val="30"/>
    <w:qFormat/>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link w:val="BodyTextChar"/>
    <w:uiPriority w:val="99"/>
    <w:unhideWhenUsed/>
    <w:rsid w:val="00aa1d8d"/>
    <w:pPr>
      <w:spacing w:before="0" w:after="120"/>
    </w:pPr>
    <w:rPr/>
  </w:style>
  <w:style w:type="paragraph" w:styleId="List">
    <w:name w:val="List"/>
    <w:basedOn w:val="Normal"/>
    <w:uiPriority w:val="99"/>
    <w:unhideWhenUsed/>
    <w:rsid w:val="00aa1d8d"/>
    <w:pPr>
      <w:spacing w:before="0" w:after="200"/>
      <w:ind w:left="360" w:hanging="360"/>
      <w:contextualSpacing/>
    </w:pPr>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Spacing">
    <w:name w:val="No Spacing"/>
    <w:uiPriority w:val="1"/>
    <w:qFormat/>
    <w:rsid w:val="00fc693f"/>
    <w:pPr>
      <w:widowControl/>
      <w:bidi w:val="0"/>
      <w:spacing w:lineRule="auto" w:line="240" w:before="0" w:after="0"/>
      <w:jc w:val="left"/>
    </w:pPr>
    <w:rPr>
      <w:rFonts w:ascii="Cambria" w:hAnsi="Cambria" w:eastAsia="" w:cs="" w:asciiTheme="minorHAnsi" w:cstheme="minorBidi" w:eastAsiaTheme="minorEastAsia" w:hAnsiTheme="minorHAnsi"/>
      <w:color w:val="00000A"/>
      <w:sz w:val="22"/>
      <w:szCs w:val="22"/>
      <w:lang w:val="en-US" w:eastAsia="en-US" w:bidi="ar-SA"/>
    </w:rPr>
  </w:style>
  <w:style w:type="paragraph" w:styleId="Title">
    <w:name w:val="Title"/>
    <w:basedOn w:val="Normal"/>
    <w:next w:val="Normal"/>
    <w:link w:val="TitleChar"/>
    <w:uiPriority w:val="10"/>
    <w:qFormat/>
    <w:rsid w:val="00fc693f"/>
    <w:pPr>
      <w:pBdr>
        <w:bottom w:val="single" w:sz="8" w:space="4" w:color="4F81BD"/>
      </w:pBdr>
      <w:spacing w:lineRule="auto" w:line="240" w:before="0" w:after="300"/>
      <w:contextualSpacing/>
    </w:pPr>
    <w:rPr>
      <w:rFonts w:ascii="Calibri" w:hAnsi="Calibri" w:eastAsia="" w:cs="" w:asciiTheme="majorHAnsi" w:cstheme="majorBidi" w:eastAsiaTheme="majorEastAsia" w:hAnsiTheme="majorHAnsi"/>
      <w:color w:val="17365D" w:themeColor="text2" w:themeShade="bf"/>
      <w:spacing w:val="5"/>
      <w:sz w:val="52"/>
      <w:szCs w:val="52"/>
    </w:rPr>
  </w:style>
  <w:style w:type="paragraph" w:styleId="Subtitle">
    <w:name w:val="Subtitle"/>
    <w:basedOn w:val="Normal"/>
    <w:next w:val="Normal"/>
    <w:link w:val="SubtitleChar"/>
    <w:uiPriority w:val="11"/>
    <w:qFormat/>
    <w:rsid w:val="00fc693f"/>
    <w:pPr/>
    <w:rPr>
      <w:rFonts w:ascii="Calibri" w:hAnsi="Calibri" w:eastAsia="" w:cs="" w:asciiTheme="majorHAnsi" w:cstheme="majorBidi" w:eastAsiaTheme="majorEastAsia" w:hAnsiTheme="majorHAnsi"/>
      <w:i/>
      <w:iCs/>
      <w:color w:val="4F81BD" w:themeColor="accent1"/>
      <w:spacing w:val="15"/>
      <w:sz w:val="24"/>
      <w:szCs w:val="24"/>
    </w:rPr>
  </w:style>
  <w:style w:type="paragraph" w:styleId="ListParagraph">
    <w:name w:val="List Paragraph"/>
    <w:basedOn w:val="Normal"/>
    <w:uiPriority w:val="34"/>
    <w:qFormat/>
    <w:rsid w:val="00fc693f"/>
    <w:pPr>
      <w:spacing w:before="0" w:after="200"/>
      <w:ind w:left="720" w:hanging="0"/>
      <w:contextualSpacing/>
    </w:pPr>
    <w:rPr/>
  </w:style>
  <w:style w:type="paragraph" w:styleId="BodyText2">
    <w:name w:val="Body Text 2"/>
    <w:basedOn w:val="Normal"/>
    <w:link w:val="BodyText2Char"/>
    <w:uiPriority w:val="99"/>
    <w:unhideWhenUsed/>
    <w:qFormat/>
    <w:rsid w:val="00aa1d8d"/>
    <w:pPr>
      <w:spacing w:lineRule="auto" w:line="480" w:before="0" w:after="120"/>
    </w:pPr>
    <w:rPr/>
  </w:style>
  <w:style w:type="paragraph" w:styleId="BodyText3">
    <w:name w:val="Body Text 3"/>
    <w:basedOn w:val="Normal"/>
    <w:link w:val="BodyText3Char"/>
    <w:uiPriority w:val="99"/>
    <w:unhideWhenUsed/>
    <w:qFormat/>
    <w:rsid w:val="00aa1d8d"/>
    <w:pPr>
      <w:spacing w:before="0" w:after="120"/>
    </w:pPr>
    <w:rPr>
      <w:sz w:val="16"/>
      <w:szCs w:val="16"/>
    </w:rPr>
  </w:style>
  <w:style w:type="paragraph" w:styleId="ListBullet3">
    <w:name w:val="List Bullet 3"/>
    <w:basedOn w:val="Normal"/>
    <w:uiPriority w:val="99"/>
    <w:unhideWhenUsed/>
    <w:qFormat/>
    <w:rsid w:val="00326f90"/>
    <w:pPr>
      <w:spacing w:before="0" w:after="200"/>
      <w:contextualSpacing/>
    </w:pPr>
    <w:rPr/>
  </w:style>
  <w:style w:type="paragraph" w:styleId="ListBullet4">
    <w:name w:val="List Bullet 4"/>
    <w:basedOn w:val="Normal"/>
    <w:uiPriority w:val="99"/>
    <w:unhideWhenUsed/>
    <w:qFormat/>
    <w:rsid w:val="00326f90"/>
    <w:pPr>
      <w:spacing w:before="0" w:after="200"/>
      <w:ind w:left="1080" w:hanging="360"/>
      <w:contextualSpacing/>
    </w:pPr>
    <w:rPr/>
  </w:style>
  <w:style w:type="paragraph" w:styleId="ListBullet">
    <w:name w:val="List Bullet"/>
    <w:basedOn w:val="Normal"/>
    <w:uiPriority w:val="99"/>
    <w:unhideWhenUsed/>
    <w:qFormat/>
    <w:rsid w:val="00326f90"/>
    <w:pPr>
      <w:spacing w:before="0" w:after="200"/>
      <w:contextualSpacing/>
    </w:pPr>
    <w:rPr/>
  </w:style>
  <w:style w:type="paragraph" w:styleId="ListBullet2">
    <w:name w:val="List Bullet 2"/>
    <w:basedOn w:val="Normal"/>
    <w:uiPriority w:val="99"/>
    <w:unhideWhenUsed/>
    <w:qFormat/>
    <w:rsid w:val="00326f90"/>
    <w:pPr>
      <w:spacing w:before="0" w:after="200"/>
      <w:contextualSpacing/>
    </w:pPr>
    <w:rPr/>
  </w:style>
  <w:style w:type="paragraph" w:styleId="ListNumber">
    <w:name w:val="List Number"/>
    <w:basedOn w:val="Normal"/>
    <w:uiPriority w:val="99"/>
    <w:unhideWhenUsed/>
    <w:qFormat/>
    <w:rsid w:val="00326f90"/>
    <w:pPr>
      <w:spacing w:before="0" w:after="200"/>
      <w:contextualSpacing/>
    </w:pPr>
    <w:rPr/>
  </w:style>
  <w:style w:type="paragraph" w:styleId="ListNumber2">
    <w:name w:val="List Number 2"/>
    <w:basedOn w:val="Normal"/>
    <w:uiPriority w:val="99"/>
    <w:unhideWhenUsed/>
    <w:qFormat/>
    <w:rsid w:val="0029639d"/>
    <w:pPr>
      <w:spacing w:before="0" w:after="200"/>
      <w:contextualSpacing/>
    </w:pPr>
    <w:rPr/>
  </w:style>
  <w:style w:type="paragraph" w:styleId="ListNumber3">
    <w:name w:val="List Number 3"/>
    <w:basedOn w:val="Normal"/>
    <w:uiPriority w:val="99"/>
    <w:unhideWhenUsed/>
    <w:qFormat/>
    <w:rsid w:val="0029639d"/>
    <w:pPr>
      <w:spacing w:before="0" w:after="200"/>
      <w:contextualSpacing/>
    </w:pPr>
    <w:rPr/>
  </w:style>
  <w:style w:type="paragraph" w:styleId="ListContinue">
    <w:name w:val="List Continue"/>
    <w:basedOn w:val="Normal"/>
    <w:uiPriority w:val="99"/>
    <w:unhideWhenUsed/>
    <w:qFormat/>
    <w:rsid w:val="0029639d"/>
    <w:pPr>
      <w:spacing w:before="0" w:after="120"/>
      <w:ind w:left="360" w:hanging="0"/>
      <w:contextualSpacing/>
    </w:pPr>
    <w:rPr/>
  </w:style>
  <w:style w:type="paragraph" w:styleId="ListContinue2">
    <w:name w:val="List Continue 2"/>
    <w:basedOn w:val="Normal"/>
    <w:uiPriority w:val="99"/>
    <w:unhideWhenUsed/>
    <w:qFormat/>
    <w:rsid w:val="0029639d"/>
    <w:pPr>
      <w:spacing w:before="0" w:after="120"/>
      <w:ind w:left="720" w:hanging="0"/>
      <w:contextualSpacing/>
    </w:pPr>
    <w:rPr/>
  </w:style>
  <w:style w:type="paragraph" w:styleId="ListContinue3">
    <w:name w:val="List Continue 3"/>
    <w:basedOn w:val="Normal"/>
    <w:uiPriority w:val="99"/>
    <w:unhideWhenUsed/>
    <w:qFormat/>
    <w:rsid w:val="0029639d"/>
    <w:pPr>
      <w:spacing w:before="0" w:after="120"/>
      <w:ind w:left="1080" w:hanging="0"/>
      <w:contextualSpacing/>
    </w:pPr>
    <w:rPr/>
  </w:style>
  <w:style w:type="paragraph" w:styleId="Macro">
    <w:name w:val="macro"/>
    <w:link w:val="MacroTextChar"/>
    <w:uiPriority w:val="99"/>
    <w:unhideWhenUsed/>
    <w:qFormat/>
    <w:rsid w:val="0029639d"/>
    <w:pPr>
      <w:widowControl/>
      <w:tabs>
        <w:tab w:val="left" w:pos="576" w:leader="none"/>
        <w:tab w:val="left" w:pos="1152" w:leader="none"/>
        <w:tab w:val="left" w:pos="1728" w:leader="none"/>
        <w:tab w:val="left" w:pos="2304" w:leader="none"/>
        <w:tab w:val="left" w:pos="2880" w:leader="none"/>
        <w:tab w:val="left" w:pos="3456" w:leader="none"/>
        <w:tab w:val="left" w:pos="4032" w:leader="none"/>
      </w:tabs>
      <w:bidi w:val="0"/>
      <w:jc w:val="left"/>
    </w:pPr>
    <w:rPr>
      <w:rFonts w:ascii="Courier" w:hAnsi="Courier" w:eastAsia="" w:cs="" w:cstheme="minorBidi" w:eastAsiaTheme="minorEastAsia"/>
      <w:color w:val="00000A"/>
      <w:sz w:val="20"/>
      <w:szCs w:val="20"/>
      <w:lang w:val="en-US" w:eastAsia="en-US" w:bidi="ar-SA"/>
    </w:rPr>
  </w:style>
  <w:style w:type="paragraph" w:styleId="Quote">
    <w:name w:val="Quote"/>
    <w:basedOn w:val="Normal"/>
    <w:next w:val="Normal"/>
    <w:link w:val="QuoteChar"/>
    <w:uiPriority w:val="29"/>
    <w:qFormat/>
    <w:rsid w:val="00fc693f"/>
    <w:pPr/>
    <w:rPr>
      <w:i/>
      <w:iCs/>
      <w:color w:val="000000" w:themeColor="text1"/>
    </w:rPr>
  </w:style>
  <w:style w:type="paragraph" w:styleId="Caption1">
    <w:name w:val="caption"/>
    <w:basedOn w:val="Normal"/>
    <w:next w:val="Normal"/>
    <w:uiPriority w:val="35"/>
    <w:semiHidden/>
    <w:unhideWhenUsed/>
    <w:qFormat/>
    <w:rsid w:val="00fc693f"/>
    <w:pPr>
      <w:spacing w:lineRule="auto" w:line="240"/>
    </w:pPr>
    <w:rPr>
      <w:b/>
      <w:bCs/>
      <w:color w:val="4F81BD" w:themeColor="accent1"/>
      <w:sz w:val="18"/>
      <w:szCs w:val="18"/>
    </w:rPr>
  </w:style>
  <w:style w:type="paragraph" w:styleId="IntenseQuote">
    <w:name w:val="Intense Quote"/>
    <w:basedOn w:val="Normal"/>
    <w:next w:val="Normal"/>
    <w:link w:val="IntenseQuoteChar"/>
    <w:uiPriority w:val="30"/>
    <w:qFormat/>
    <w:rsid w:val="00fc693f"/>
    <w:pPr>
      <w:pBdr>
        <w:bottom w:val="single" w:sz="4" w:space="4" w:color="4F81BD"/>
      </w:pBdr>
      <w:spacing w:before="200" w:after="280"/>
      <w:ind w:left="936" w:right="936" w:hanging="0"/>
    </w:pPr>
    <w:rPr>
      <w:b/>
      <w:bCs/>
      <w:i/>
      <w:iCs/>
      <w:color w:val="4F81BD" w:themeColor="accent1"/>
    </w:rPr>
  </w:style>
  <w:style w:type="paragraph" w:styleId="TOCHeading">
    <w:name w:val="TOC Heading"/>
    <w:basedOn w:val="Heading1"/>
    <w:next w:val="Normal"/>
    <w:uiPriority w:val="39"/>
    <w:semiHidden/>
    <w:unhideWhenUsed/>
    <w:qFormat/>
    <w:rsid w:val="00fc693f"/>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uiPriority w:val="59"/>
    <w:rsid w:val="00fc693f"/>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Pr/>
    </w:tblStylePr>
    <w:tblStylePr w:type="lastCol">
      <w:rPr>
        <w:b/>
        <w:bCs/>
      </w:rPr>
      <w:tbl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Pr/>
    </w:tblStylePr>
    <w:tblStylePr w:type="lastCol">
      <w:rPr>
        <w:b/>
        <w:bCs/>
      </w:rPr>
      <w:tbl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Pr/>
    </w:tblStylePr>
    <w:tblStylePr w:type="lastCol">
      <w:rPr>
        <w:b/>
        <w:bCs/>
      </w:rPr>
      <w:tbl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Pr/>
    </w:tblStylePr>
    <w:tblStylePr w:type="lastCol">
      <w:rPr>
        <w:b/>
        <w:bCs/>
      </w:rPr>
      <w:tbl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Pr/>
    </w:tblStylePr>
    <w:tblStylePr w:type="lastCol">
      <w:rPr>
        <w:b/>
        <w:bCs/>
      </w:rPr>
      <w:tbl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Pr/>
    </w:tblStylePr>
    <w:tblStylePr w:type="lastCol">
      <w:rPr>
        <w:b/>
        <w:bCs/>
      </w:rPr>
      <w:tbl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404040" w:themeColor="text1" w:sz="8" w:space="0"/>
          <w:left w:val="single" w:color="404040" w:themeColor="text1" w:sz="8" w:space="0"/>
          <w:bottom w:val="single" w:color="404040" w:themeColor="text1" w:sz="8" w:space="0"/>
          <w:right w:val="single" w:color="404040" w:themeColor="text1"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sz="6" w:space="0"/>
          <w:left w:val="single" w:color="404040" w:themeColor="text1" w:sz="8" w:space="0"/>
          <w:bottom w:val="single" w:color="404040" w:themeColor="text1" w:sz="8" w:space="0"/>
          <w:right w:val="single" w:color="40404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BA0CD" w:themeColor="accent1" w:sz="8" w:space="0"/>
          <w:left w:val="single" w:color="7BA0CD" w:themeColor="accent1" w:sz="8" w:space="0"/>
          <w:bottom w:val="single" w:color="7BA0CD" w:themeColor="accent1" w:sz="8" w:space="0"/>
          <w:right w:val="single" w:color="7BA0CD" w:themeColor="accent1"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sz="6" w:space="0"/>
          <w:left w:val="single" w:color="7BA0CD" w:themeColor="accent1" w:sz="8" w:space="0"/>
          <w:bottom w:val="single" w:color="7BA0CD" w:themeColor="accent1" w:sz="8" w:space="0"/>
          <w:right w:val="single" w:color="7BA0CD" w:themeColor="accent1" w:sz="8" w:space="0"/>
          <w:insideH w:val="nil"/>
          <w:insideV w:val="nil"/>
        </w:tcBorders>
      </w:tcPr>
    </w:tblStylePr>
    <w:tblStylePr w:type="firstCol">
      <w:rPr>
        <w:b/>
        <w:bCs/>
      </w:rPr>
      <w:tblPr/>
    </w:tblStylePr>
    <w:tblStylePr w:type="lastCol">
      <w:rPr>
        <w:b/>
        <w:bCs/>
      </w:rPr>
      <w:tbl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CF7B79" w:themeColor="accent2" w:sz="8" w:space="0"/>
          <w:left w:val="single" w:color="CF7B79" w:themeColor="accent2" w:sz="8" w:space="0"/>
          <w:bottom w:val="single" w:color="CF7B79" w:themeColor="accent2" w:sz="8" w:space="0"/>
          <w:right w:val="single" w:color="CF7B79" w:themeColor="accent2"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sz="6" w:space="0"/>
          <w:left w:val="single" w:color="CF7B79" w:themeColor="accent2" w:sz="8" w:space="0"/>
          <w:bottom w:val="single" w:color="CF7B79" w:themeColor="accent2" w:sz="8" w:space="0"/>
          <w:right w:val="single" w:color="CF7B79" w:themeColor="accent2" w:sz="8" w:space="0"/>
          <w:insideH w:val="nil"/>
          <w:insideV w:val="nil"/>
        </w:tcBorders>
      </w:tcPr>
    </w:tblStylePr>
    <w:tblStylePr w:type="firstCol">
      <w:rPr>
        <w:b/>
        <w:bCs/>
      </w:rPr>
      <w:tblPr/>
    </w:tblStylePr>
    <w:tblStylePr w:type="lastCol">
      <w:rPr>
        <w:b/>
        <w:bCs/>
      </w:rPr>
      <w:tbl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B3CC82" w:themeColor="accent3" w:sz="8" w:space="0"/>
          <w:left w:val="single" w:color="B3CC82" w:themeColor="accent3" w:sz="8" w:space="0"/>
          <w:bottom w:val="single" w:color="B3CC82" w:themeColor="accent3" w:sz="8" w:space="0"/>
          <w:right w:val="single" w:color="B3CC82" w:themeColor="accent3"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sz="6" w:space="0"/>
          <w:left w:val="single" w:color="B3CC82" w:themeColor="accent3" w:sz="8" w:space="0"/>
          <w:bottom w:val="single" w:color="B3CC82" w:themeColor="accent3" w:sz="8" w:space="0"/>
          <w:right w:val="single" w:color="B3CC82" w:themeColor="accent3" w:sz="8" w:space="0"/>
          <w:insideH w:val="nil"/>
          <w:insideV w:val="nil"/>
        </w:tcBorders>
      </w:tcPr>
    </w:tblStylePr>
    <w:tblStylePr w:type="firstCol">
      <w:rPr>
        <w:b/>
        <w:bCs/>
      </w:rPr>
      <w:tblPr/>
    </w:tblStylePr>
    <w:tblStylePr w:type="lastCol">
      <w:rPr>
        <w:b/>
        <w:bCs/>
      </w:rPr>
      <w:tbl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9F8AB9" w:themeColor="accent4" w:sz="8" w:space="0"/>
          <w:left w:val="single" w:color="9F8AB9" w:themeColor="accent4" w:sz="8" w:space="0"/>
          <w:bottom w:val="single" w:color="9F8AB9" w:themeColor="accent4" w:sz="8" w:space="0"/>
          <w:right w:val="single" w:color="9F8AB9" w:themeColor="accent4"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sz="6" w:space="0"/>
          <w:left w:val="single" w:color="9F8AB9" w:themeColor="accent4" w:sz="8" w:space="0"/>
          <w:bottom w:val="single" w:color="9F8AB9" w:themeColor="accent4" w:sz="8" w:space="0"/>
          <w:right w:val="single" w:color="9F8AB9" w:themeColor="accent4" w:sz="8" w:space="0"/>
          <w:insideH w:val="nil"/>
          <w:insideV w:val="nil"/>
        </w:tcBorders>
      </w:tcPr>
    </w:tblStylePr>
    <w:tblStylePr w:type="firstCol">
      <w:rPr>
        <w:b/>
        <w:bCs/>
      </w:rPr>
      <w:tblPr/>
    </w:tblStylePr>
    <w:tblStylePr w:type="lastCol">
      <w:rPr>
        <w:b/>
        <w:bCs/>
      </w:rPr>
      <w:tbl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78C0D4" w:themeColor="accent5" w:sz="8" w:space="0"/>
          <w:left w:val="single" w:color="78C0D4" w:themeColor="accent5" w:sz="8" w:space="0"/>
          <w:bottom w:val="single" w:color="78C0D4" w:themeColor="accent5" w:sz="8" w:space="0"/>
          <w:right w:val="single" w:color="78C0D4" w:themeColor="accent5"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sz="6" w:space="0"/>
          <w:left w:val="single" w:color="78C0D4" w:themeColor="accent5" w:sz="8" w:space="0"/>
          <w:bottom w:val="single" w:color="78C0D4" w:themeColor="accent5" w:sz="8" w:space="0"/>
          <w:right w:val="single" w:color="78C0D4" w:themeColor="accent5" w:sz="8" w:space="0"/>
          <w:insideH w:val="nil"/>
          <w:insideV w:val="nil"/>
        </w:tcBorders>
      </w:tcPr>
    </w:tblStylePr>
    <w:tblStylePr w:type="firstCol">
      <w:rPr>
        <w:b/>
        <w:bCs/>
      </w:rPr>
      <w:tblPr/>
    </w:tblStylePr>
    <w:tblStylePr w:type="lastCol">
      <w:rPr>
        <w:b/>
        <w:bCs/>
      </w:rPr>
      <w:tbl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F9B074" w:themeColor="accent6" w:sz="8" w:space="0"/>
          <w:left w:val="single" w:color="F9B074" w:themeColor="accent6" w:sz="8" w:space="0"/>
          <w:bottom w:val="single" w:color="F9B074" w:themeColor="accent6" w:sz="8" w:space="0"/>
          <w:right w:val="single" w:color="F9B074" w:themeColor="accent6"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sz="6" w:space="0"/>
          <w:left w:val="single" w:color="F9B074" w:themeColor="accent6" w:sz="8" w:space="0"/>
          <w:bottom w:val="single" w:color="F9B074" w:themeColor="accent6" w:sz="8" w:space="0"/>
          <w:right w:val="single" w:color="F9B074" w:themeColor="accent6" w:sz="8" w:space="0"/>
          <w:insideH w:val="nil"/>
          <w:insideV w:val="nil"/>
        </w:tcBorders>
      </w:tcPr>
    </w:tblStylePr>
    <w:tblStylePr w:type="firstCol">
      <w:rPr>
        <w:b/>
        <w:bCs/>
      </w:rPr>
      <w:tblPr/>
    </w:tblStylePr>
    <w:tblStylePr w:type="lastCol">
      <w:rPr>
        <w:b/>
        <w:bCs/>
      </w:rPr>
      <w:tbl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CellMar>
        <w:top w:w="0" w:type="dxa"/>
        <w:left w:w="108" w:type="dxa"/>
        <w:bottom w:w="0" w:type="dxa"/>
        <w:right w:w="108" w:type="dxa"/>
      </w:tblCellMar>
    </w:tblPr>
    <w:tcPr>
      <w:shd w:val="clear" w:color="auto" w:fill="C0C0C0" w:themeFill="text1" w:themeFillTint="3f"/>
    </w:tcPr>
    <w:tblStylePr w:type="firstRow">
      <w:rPr>
        <w:b/>
        <w:bCs/>
      </w:rPr>
      <w:tblPr/>
    </w:tblStylePr>
    <w:tblStylePr w:type="lastRow">
      <w:rPr>
        <w:b/>
        <w:bCs/>
      </w:rPr>
      <w:tblPr/>
      <w:tcPr>
        <w:tcBorders>
          <w:top w:val="single" w:color="404040" w:themeColor="text1" w:sz="18" w:space="0"/>
        </w:tcBorders>
      </w:tcPr>
    </w:tblStylePr>
    <w:tblStylePr w:type="firstCol">
      <w:rPr>
        <w:b/>
        <w:bCs/>
      </w:rPr>
      <w:tblPr/>
    </w:tblStylePr>
    <w:tblStylePr w:type="lastCol">
      <w:rPr>
        <w:b/>
        <w:bCs/>
      </w:rPr>
      <w:tbl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Pr/>
    </w:tblStylePr>
    <w:tblStylePr w:type="lastRow">
      <w:rPr>
        <w:b/>
        <w:bCs/>
      </w:rPr>
      <w:tblPr/>
      <w:tcPr>
        <w:tcBorders>
          <w:top w:val="single" w:color="7BA0CD" w:themeColor="accent1" w:sz="18" w:space="0"/>
        </w:tcBorders>
      </w:tcPr>
    </w:tblStylePr>
    <w:tblStylePr w:type="firstCol">
      <w:rPr>
        <w:b/>
        <w:bCs/>
      </w:rPr>
      <w:tblPr/>
    </w:tblStylePr>
    <w:tblStylePr w:type="lastCol">
      <w:rPr>
        <w:b/>
        <w:bCs/>
      </w:rPr>
      <w:tbl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2" w:themeFill="accent2" w:themeFillTint="3f"/>
    </w:tcPr>
    <w:tblStylePr w:type="firstRow">
      <w:rPr>
        <w:b/>
        <w:bCs/>
      </w:rPr>
      <w:tblPr/>
    </w:tblStylePr>
    <w:tblStylePr w:type="lastRow">
      <w:rPr>
        <w:b/>
        <w:bCs/>
      </w:rPr>
      <w:tblPr/>
      <w:tcPr>
        <w:tcBorders>
          <w:top w:val="single" w:color="CF7B79" w:themeColor="accent2" w:sz="18" w:space="0"/>
        </w:tcBorders>
      </w:tcPr>
    </w:tblStylePr>
    <w:tblStylePr w:type="firstCol">
      <w:rPr>
        <w:b/>
        <w:bCs/>
      </w:rPr>
      <w:tblPr/>
    </w:tblStylePr>
    <w:tblStylePr w:type="lastCol">
      <w:rPr>
        <w:b/>
        <w:bCs/>
      </w:rPr>
      <w:tbl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Pr/>
    </w:tblStylePr>
    <w:tblStylePr w:type="lastRow">
      <w:rPr>
        <w:b/>
        <w:bCs/>
      </w:rPr>
      <w:tblPr/>
      <w:tcPr>
        <w:tcBorders>
          <w:top w:val="single" w:color="B3CC82" w:themeColor="accent3" w:sz="18" w:space="0"/>
        </w:tcBorders>
      </w:tcPr>
    </w:tblStylePr>
    <w:tblStylePr w:type="firstCol">
      <w:rPr>
        <w:b/>
        <w:bCs/>
      </w:rPr>
      <w:tblPr/>
    </w:tblStylePr>
    <w:tblStylePr w:type="lastCol">
      <w:rPr>
        <w:b/>
        <w:bCs/>
      </w:rPr>
      <w:tbl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Pr/>
    </w:tblStylePr>
    <w:tblStylePr w:type="lastRow">
      <w:rPr>
        <w:b/>
        <w:bCs/>
      </w:rPr>
      <w:tblPr/>
      <w:tcPr>
        <w:tcBorders>
          <w:top w:val="single" w:color="9F8AB9" w:themeColor="accent4" w:sz="18" w:space="0"/>
        </w:tcBorders>
      </w:tcPr>
    </w:tblStylePr>
    <w:tblStylePr w:type="firstCol">
      <w:rPr>
        <w:b/>
        <w:bCs/>
      </w:rPr>
      <w:tblPr/>
    </w:tblStylePr>
    <w:tblStylePr w:type="lastCol">
      <w:rPr>
        <w:b/>
        <w:bCs/>
      </w:rPr>
      <w:tbl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1" w:themeFill="accent5" w:themeFillTint="3f"/>
    </w:tcPr>
    <w:tblStylePr w:type="firstRow">
      <w:rPr>
        <w:b/>
        <w:bCs/>
      </w:rPr>
      <w:tblPr/>
    </w:tblStylePr>
    <w:tblStylePr w:type="lastRow">
      <w:rPr>
        <w:b/>
        <w:bCs/>
      </w:rPr>
      <w:tblPr/>
      <w:tcPr>
        <w:tcBorders>
          <w:top w:val="single" w:color="78C0D4" w:themeColor="accent5" w:sz="18" w:space="0"/>
        </w:tcBorders>
      </w:tcPr>
    </w:tblStylePr>
    <w:tblStylePr w:type="firstCol">
      <w:rPr>
        <w:b/>
        <w:bCs/>
      </w:rPr>
      <w:tblPr/>
    </w:tblStylePr>
    <w:tblStylePr w:type="lastCol">
      <w:rPr>
        <w:b/>
        <w:bCs/>
      </w:rPr>
      <w:tbl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4D0" w:themeFill="accent6" w:themeFillTint="3f"/>
    </w:tcPr>
    <w:tblStylePr w:type="firstRow">
      <w:rPr>
        <w:b/>
        <w:bCs/>
      </w:rPr>
      <w:tblPr/>
    </w:tblStylePr>
    <w:tblStylePr w:type="lastRow">
      <w:rPr>
        <w:b/>
        <w:bCs/>
      </w:rPr>
      <w:tblPr/>
      <w:tcPr>
        <w:tcBorders>
          <w:top w:val="single" w:color="F9B074" w:themeColor="accent6" w:sz="18" w:space="0"/>
        </w:tcBorders>
      </w:tcPr>
    </w:tblStylePr>
    <w:tblStylePr w:type="firstCol">
      <w:rPr>
        <w:b/>
        <w:bCs/>
      </w:rPr>
      <w:tblPr/>
    </w:tblStylePr>
    <w:tblStylePr w:type="lastCol">
      <w:rPr>
        <w:b/>
        <w:bCs/>
      </w:rPr>
      <w:tbl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hAnsiTheme="majorHAnsi" w:eastAsiaTheme="majorEastAsia" w:cstheme="majorBidi"/>
      <w:color w:val="000000" w:themeColor="text1"/>
    </w:rPr>
    <w:tblPr>
      <w:tblStyleRowBandSize w:val="1"/>
      <w:tblStyleColBandSize w:val="1"/>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C0C0C0" w:themeFill="tex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2" w:themeFill="accent2"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1" w:themeFill="accent5"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4D0" w:themeFill="accent6" w:themeFillTint="3f"/>
    </w:tcPr>
    <w:tblStylePr w:type="firstRow">
      <w:rPr>
        <w:b/>
        <w:bCs/>
        <w:i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Pr/>
    </w:tblStylePr>
    <w:tblStylePr w:type="nwCell">
      <w:rPr>
        <w:color w:val="000000" w:themeColor="text1"/>
      </w:rPr>
      <w:tbl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Pr/>
    </w:tblStylePr>
    <w:tblStylePr w:type="nwCell">
      <w:rPr>
        <w:color w:val="000000" w:themeColor="text1"/>
      </w:rPr>
      <w:tbl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Pr/>
    </w:tblStylePr>
    <w:tblStylePr w:type="nwCell">
      <w:rPr>
        <w:color w:val="000000" w:themeColor="text1"/>
      </w:rPr>
      <w:tbl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Pr/>
    </w:tblStylePr>
    <w:tblStylePr w:type="nwCell">
      <w:rPr>
        <w:color w:val="000000" w:themeColor="text1"/>
      </w:rPr>
      <w:tbl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Pr/>
    </w:tblStylePr>
    <w:tblStylePr w:type="nwCell">
      <w:rPr>
        <w:color w:val="000000" w:themeColor="text1"/>
      </w:rPr>
      <w:tbl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Pr/>
    </w:tblStylePr>
    <w:tblStylePr w:type="nwCell">
      <w:rPr>
        <w:color w:val="000000" w:themeColor="text1"/>
      </w:rPr>
      <w:tbl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55F24-8C3C-441C-8DA2-433960B25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Application>LibreOffice/5.1.6.2$Linux_X86_64 LibreOffice_project/10m0$Build-2</Application>
  <Pages>1</Pages>
  <Words>75</Words>
  <Characters>346</Characters>
  <CharactersWithSpaces>420</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Cisco Employee</dc:creator>
  <dc:description>generated by python-docx</dc:description>
  <dc:language>en-IN</dc:language>
  <cp:lastModifiedBy/>
  <dcterms:modified xsi:type="dcterms:W3CDTF">2018-07-04T23:13:44Z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